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E70" w:rsidRDefault="00C66646" w:rsidP="00C123B1">
      <w:pPr>
        <w:rPr>
          <w:rFonts w:ascii="Cambria" w:hAnsi="Cambria" w:cs="Cambria"/>
          <w:lang w:eastAsia="pl-PL"/>
        </w:rPr>
      </w:pPr>
      <w:r>
        <w:rPr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324.5pt;margin-top:-34.25pt;width:132pt;height:132pt;rotation:710465fd;z-index:-3" wrapcoords="-123 0 -123 21477 21600 21477 21600 0 -123 0">
            <v:imagedata r:id="rId8" o:title=""/>
            <w10:wrap type="tight"/>
          </v:shape>
        </w:pict>
      </w:r>
    </w:p>
    <w:p w:rsidR="00216E70" w:rsidRPr="000261E6" w:rsidRDefault="00216E70" w:rsidP="000261E6">
      <w:pP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ZADANIA</w:t>
      </w:r>
    </w:p>
    <w:p w:rsidR="00216E70" w:rsidRDefault="00216E70" w:rsidP="00CC7C6F">
      <w:pPr>
        <w:jc w:val="center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</w:p>
    <w:p w:rsidR="00216E70" w:rsidRDefault="00C66646" w:rsidP="00C66646">
      <w:pPr>
        <w:numPr>
          <w:ilvl w:val="0"/>
          <w:numId w:val="6"/>
        </w:num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9" type="#_x0000_t5" style="position:absolute;left:0;text-align:left;margin-left:313.5pt;margin-top:67.35pt;width:143pt;height:117pt;z-index:3" fillcolor="#6f6" strokecolor="#9c0">
            <o:extrusion v:ext="view" on="t"/>
          </v:shape>
        </w:pict>
      </w:r>
      <w:r w:rsidR="00216E70" w:rsidRPr="00BD3AFD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W trójkącie jeden kąt jest dwa razy większy niż drugi i o 20</w:t>
      </w:r>
      <w:r w:rsidR="00216E70" w:rsidRPr="00BD3AFD">
        <w:rPr>
          <w:rFonts w:ascii="Cambria" w:hAnsi="Cambria" w:cs="Cambria"/>
          <w:noProof/>
          <w:color w:val="215868"/>
          <w:kern w:val="28"/>
          <w:sz w:val="32"/>
          <w:szCs w:val="32"/>
          <w:vertAlign w:val="superscript"/>
          <w:lang w:eastAsia="pl-PL"/>
        </w:rPr>
        <w:t>o</w:t>
      </w:r>
      <w:r w:rsidR="00216E70" w:rsidRPr="00BD3AFD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 większy niż trzeci. </w:t>
      </w:r>
      <w:r w:rsidR="00216E70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br/>
      </w:r>
      <w:r w:rsidR="00216E70" w:rsidRPr="00BD3AFD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Oblicz miary tego trójkąta.</w:t>
      </w:r>
      <w:r w:rsidR="00216E70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br/>
      </w:r>
      <w:r w:rsidR="00216E70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br/>
      </w:r>
      <w:bookmarkStart w:id="0" w:name="_GoBack"/>
      <w:bookmarkEnd w:id="0"/>
    </w:p>
    <w:p w:rsidR="00216E70" w:rsidRDefault="00216E70" w:rsidP="00CB5855">
      <w:p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</w:p>
    <w:p w:rsidR="00216E70" w:rsidRPr="00BD3AFD" w:rsidRDefault="00216E70" w:rsidP="00CB5855">
      <w:p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</w:p>
    <w:p w:rsidR="00216E70" w:rsidRPr="00BD3AFD" w:rsidRDefault="00216E70" w:rsidP="00C66646">
      <w:pPr>
        <w:numPr>
          <w:ilvl w:val="0"/>
          <w:numId w:val="6"/>
        </w:num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BD3AFD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W równoległoboku miary dwóch kątów różnią się o 42</w:t>
      </w:r>
      <w:r w:rsidRPr="00BD3AFD">
        <w:rPr>
          <w:rFonts w:ascii="Cambria" w:hAnsi="Cambria" w:cs="Cambria"/>
          <w:noProof/>
          <w:color w:val="215868"/>
          <w:kern w:val="28"/>
          <w:sz w:val="32"/>
          <w:szCs w:val="32"/>
          <w:vertAlign w:val="superscript"/>
          <w:lang w:eastAsia="pl-PL"/>
        </w:rPr>
        <w:t xml:space="preserve"> o</w:t>
      </w:r>
      <w:r w:rsidRPr="00BD3AFD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. 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br/>
      </w:r>
      <w:r w:rsidRPr="00BD3AFD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Jakie kąty ma ten równoległobok.</w:t>
      </w:r>
    </w:p>
    <w:p w:rsidR="00216E70" w:rsidRDefault="00C66646" w:rsidP="00224D5B">
      <w:p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shapetype id="_x0000_t111" coordsize="21600,21600" o:spt="111" path="m4321,l21600,,17204,21600,,21600xe">
            <v:stroke joinstyle="miter"/>
            <v:path gradientshapeok="t" o:connecttype="custom" o:connectlocs="12961,0;10800,0;2161,10800;8602,21600;10800,21600;19402,10800" textboxrect="4321,0,17204,21600"/>
          </v:shapetype>
          <v:shape id="_x0000_s1030" type="#_x0000_t111" style="position:absolute;margin-left:16.5pt;margin-top:25.4pt;width:368.5pt;height:81.35pt;z-index:2" fillcolor="#36f" strokecolor="#33c">
            <v:shadow on="t" type="perspective" opacity=".5" origin="-.5,.5" offset="0,0" matrix=",-56756f,,.5"/>
          </v:shape>
        </w:pict>
      </w:r>
    </w:p>
    <w:p w:rsidR="00216E70" w:rsidRPr="00FA6266" w:rsidRDefault="00216E70" w:rsidP="00224D5B">
      <w:pPr>
        <w:spacing w:line="360" w:lineRule="auto"/>
        <w:rPr>
          <w:noProof/>
          <w:kern w:val="28"/>
          <w:lang w:eastAsia="pl-PL"/>
        </w:rPr>
      </w:pPr>
    </w:p>
    <w:sectPr w:rsidR="00216E70" w:rsidRPr="00FA6266" w:rsidSect="001400E4">
      <w:headerReference w:type="default" r:id="rId9"/>
      <w:pgSz w:w="11907" w:h="16839" w:code="9"/>
      <w:pgMar w:top="993" w:right="1134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646" w:rsidRDefault="00C66646">
      <w:pPr>
        <w:spacing w:after="0" w:line="240" w:lineRule="auto"/>
      </w:pPr>
      <w:r>
        <w:separator/>
      </w:r>
    </w:p>
  </w:endnote>
  <w:endnote w:type="continuationSeparator" w:id="0">
    <w:p w:rsidR="00C66646" w:rsidRDefault="00C66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646" w:rsidRDefault="00C66646">
      <w:pPr>
        <w:spacing w:after="0" w:line="240" w:lineRule="auto"/>
      </w:pPr>
      <w:r>
        <w:separator/>
      </w:r>
    </w:p>
  </w:footnote>
  <w:footnote w:type="continuationSeparator" w:id="0">
    <w:p w:rsidR="00C66646" w:rsidRDefault="00C66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E70" w:rsidRDefault="00C66646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2049" type="#_x0000_t202" style="position:absolute;margin-left:548.45pt;margin-top:103.65pt;width:32.25pt;height:594pt;z-index:2;visibility:visible;mso-position-horizontal-relative:page;mso-position-vertical-relative:page" filled="f" fillcolor="#666" stroked="f" strokeweight=".5pt">
          <v:path arrowok="t"/>
          <v:textbox style="layout-flow:vertical;mso-layout-flow-alt:bottom-to-top">
            <w:txbxContent>
              <w:p w:rsidR="00216E70" w:rsidRPr="002C4363" w:rsidRDefault="00216E70">
                <w:pPr>
                  <w:jc w:val="center"/>
                  <w:rPr>
                    <w:color w:val="FFFFFF"/>
                  </w:rPr>
                </w:pPr>
                <w:r w:rsidRPr="00CC7C6F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Rozwiązywanie zadań tekstowych z zastosowaniem równań</w:t>
                </w:r>
                <w:r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 xml:space="preserve"> – figury geometryczne</w:t>
                </w:r>
                <w:r w:rsidRPr="00FA0416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.</w:t>
                </w:r>
                <w:r w:rsidRPr="00FA0416">
                  <w:rPr>
                    <w:color w:val="FFFFFF"/>
                  </w:rPr>
                  <w:t xml:space="preserve"> </w:t>
                </w:r>
                <w:r>
                  <w:rPr>
                    <w:color w:val="FFFFFF"/>
                  </w:rPr>
                  <w:t xml:space="preserve"> </w:t>
                </w:r>
                <w:r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216E70" w:rsidRPr="002C4363" w:rsidRDefault="00216E70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2050" style="position:absolute;margin-left:541.75pt;margin-top:0;width:53.6pt;height:841.95pt;z-index:-2;visibility:visible;mso-position-horizontal-relative:page;mso-position-vertical-relative:page;v-text-anchor:middle" fillcolor="#413253" strokecolor="#795d9b">
          <v:fill color2="#775c99" rotate="t" angle="180" colors="0 #5d417e;52429f #7b58a6;1 #7b57a8" focus="100%" type="gradient">
            <o:fill v:ext="view" type="gradientUnscaled"/>
          </v:fill>
          <v:shadow on="t" color="black" opacity="22937f" origin=",.5" offset="0,.63889mm"/>
          <v:path arrowok="t"/>
          <v:textbox>
            <w:txbxContent>
              <w:p w:rsidR="00216E70" w:rsidRDefault="00216E70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6F7703B7"/>
    <w:multiLevelType w:val="hybridMultilevel"/>
    <w:tmpl w:val="4524DD2A"/>
    <w:lvl w:ilvl="0" w:tplc="7BC0DA8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  <w:i w:val="0"/>
        <w:iCs w:val="0"/>
        <w:color w:val="7030A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515"/>
    <w:rsid w:val="00002161"/>
    <w:rsid w:val="00006703"/>
    <w:rsid w:val="00014630"/>
    <w:rsid w:val="00014BE1"/>
    <w:rsid w:val="000242FB"/>
    <w:rsid w:val="00024628"/>
    <w:rsid w:val="000261E6"/>
    <w:rsid w:val="00026B64"/>
    <w:rsid w:val="00033585"/>
    <w:rsid w:val="000335B4"/>
    <w:rsid w:val="00034A5D"/>
    <w:rsid w:val="00057357"/>
    <w:rsid w:val="0006064E"/>
    <w:rsid w:val="00060DF6"/>
    <w:rsid w:val="00061311"/>
    <w:rsid w:val="00065FE4"/>
    <w:rsid w:val="0006755C"/>
    <w:rsid w:val="00071C70"/>
    <w:rsid w:val="00076A0C"/>
    <w:rsid w:val="000971A1"/>
    <w:rsid w:val="000A0867"/>
    <w:rsid w:val="000A2600"/>
    <w:rsid w:val="000B0AC9"/>
    <w:rsid w:val="000C3545"/>
    <w:rsid w:val="000D10B5"/>
    <w:rsid w:val="000D1D6A"/>
    <w:rsid w:val="000D40A9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A2247"/>
    <w:rsid w:val="001B3C03"/>
    <w:rsid w:val="001F0A36"/>
    <w:rsid w:val="001F5700"/>
    <w:rsid w:val="00200894"/>
    <w:rsid w:val="002011E6"/>
    <w:rsid w:val="002152B5"/>
    <w:rsid w:val="00216359"/>
    <w:rsid w:val="00216E70"/>
    <w:rsid w:val="00224D5B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2A82"/>
    <w:rsid w:val="002E7CAF"/>
    <w:rsid w:val="002F4745"/>
    <w:rsid w:val="003012F8"/>
    <w:rsid w:val="00304347"/>
    <w:rsid w:val="00313C00"/>
    <w:rsid w:val="00313C77"/>
    <w:rsid w:val="003164B5"/>
    <w:rsid w:val="00322D94"/>
    <w:rsid w:val="003245E6"/>
    <w:rsid w:val="00335D2A"/>
    <w:rsid w:val="003367CA"/>
    <w:rsid w:val="0034678F"/>
    <w:rsid w:val="00353F0A"/>
    <w:rsid w:val="00363955"/>
    <w:rsid w:val="0036692F"/>
    <w:rsid w:val="00366C37"/>
    <w:rsid w:val="0036777D"/>
    <w:rsid w:val="00367BDF"/>
    <w:rsid w:val="003810ED"/>
    <w:rsid w:val="00382C0E"/>
    <w:rsid w:val="00384396"/>
    <w:rsid w:val="0038484B"/>
    <w:rsid w:val="0038487C"/>
    <w:rsid w:val="00384986"/>
    <w:rsid w:val="0038515A"/>
    <w:rsid w:val="0038668F"/>
    <w:rsid w:val="00386D66"/>
    <w:rsid w:val="00391A6E"/>
    <w:rsid w:val="003B20EB"/>
    <w:rsid w:val="003B51C4"/>
    <w:rsid w:val="003C2150"/>
    <w:rsid w:val="003C50D3"/>
    <w:rsid w:val="003E79E5"/>
    <w:rsid w:val="003F6AB7"/>
    <w:rsid w:val="0043523E"/>
    <w:rsid w:val="00440514"/>
    <w:rsid w:val="00445235"/>
    <w:rsid w:val="00456B46"/>
    <w:rsid w:val="00483427"/>
    <w:rsid w:val="0048674D"/>
    <w:rsid w:val="00487F14"/>
    <w:rsid w:val="00494865"/>
    <w:rsid w:val="00495CF1"/>
    <w:rsid w:val="004C5379"/>
    <w:rsid w:val="004D3BBC"/>
    <w:rsid w:val="004E612C"/>
    <w:rsid w:val="004F659D"/>
    <w:rsid w:val="00524E3C"/>
    <w:rsid w:val="00525657"/>
    <w:rsid w:val="00526002"/>
    <w:rsid w:val="00533D49"/>
    <w:rsid w:val="00541E77"/>
    <w:rsid w:val="00567D35"/>
    <w:rsid w:val="00573FD3"/>
    <w:rsid w:val="00575005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4DC"/>
    <w:rsid w:val="005D1E81"/>
    <w:rsid w:val="005E12F5"/>
    <w:rsid w:val="005E1805"/>
    <w:rsid w:val="005E31C7"/>
    <w:rsid w:val="005E5D03"/>
    <w:rsid w:val="00602A02"/>
    <w:rsid w:val="006055F4"/>
    <w:rsid w:val="00621A99"/>
    <w:rsid w:val="00635B8C"/>
    <w:rsid w:val="006364AD"/>
    <w:rsid w:val="006369DA"/>
    <w:rsid w:val="00637734"/>
    <w:rsid w:val="00652825"/>
    <w:rsid w:val="006541E7"/>
    <w:rsid w:val="00656333"/>
    <w:rsid w:val="0066326B"/>
    <w:rsid w:val="006646CA"/>
    <w:rsid w:val="00670B64"/>
    <w:rsid w:val="00674085"/>
    <w:rsid w:val="006854F3"/>
    <w:rsid w:val="006C3566"/>
    <w:rsid w:val="006D3270"/>
    <w:rsid w:val="006E6451"/>
    <w:rsid w:val="006F0410"/>
    <w:rsid w:val="006F45E2"/>
    <w:rsid w:val="006F542C"/>
    <w:rsid w:val="006F7F39"/>
    <w:rsid w:val="0070112E"/>
    <w:rsid w:val="007019AE"/>
    <w:rsid w:val="00710464"/>
    <w:rsid w:val="00710F39"/>
    <w:rsid w:val="007137D8"/>
    <w:rsid w:val="0072290E"/>
    <w:rsid w:val="00723E7A"/>
    <w:rsid w:val="007404D3"/>
    <w:rsid w:val="007406D8"/>
    <w:rsid w:val="00744622"/>
    <w:rsid w:val="007646BC"/>
    <w:rsid w:val="00784236"/>
    <w:rsid w:val="00786B2F"/>
    <w:rsid w:val="00793A5B"/>
    <w:rsid w:val="007A1EF6"/>
    <w:rsid w:val="007A3C57"/>
    <w:rsid w:val="007A5143"/>
    <w:rsid w:val="007B1667"/>
    <w:rsid w:val="007B4978"/>
    <w:rsid w:val="007D0166"/>
    <w:rsid w:val="007E71C0"/>
    <w:rsid w:val="007F6E27"/>
    <w:rsid w:val="007F7E19"/>
    <w:rsid w:val="00807254"/>
    <w:rsid w:val="00811777"/>
    <w:rsid w:val="00815B14"/>
    <w:rsid w:val="00822FD0"/>
    <w:rsid w:val="00843353"/>
    <w:rsid w:val="00850ED2"/>
    <w:rsid w:val="00863F70"/>
    <w:rsid w:val="008647E8"/>
    <w:rsid w:val="0086594A"/>
    <w:rsid w:val="0087262D"/>
    <w:rsid w:val="00874829"/>
    <w:rsid w:val="00875826"/>
    <w:rsid w:val="00886633"/>
    <w:rsid w:val="008A173B"/>
    <w:rsid w:val="008A2553"/>
    <w:rsid w:val="008A7D0B"/>
    <w:rsid w:val="008C3BDB"/>
    <w:rsid w:val="008D3515"/>
    <w:rsid w:val="008E0E29"/>
    <w:rsid w:val="008E3144"/>
    <w:rsid w:val="008F2AF5"/>
    <w:rsid w:val="008F7EA5"/>
    <w:rsid w:val="0090720A"/>
    <w:rsid w:val="00911D3A"/>
    <w:rsid w:val="00923D27"/>
    <w:rsid w:val="0092452D"/>
    <w:rsid w:val="009306AC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862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B20C3"/>
    <w:rsid w:val="00AB5BDA"/>
    <w:rsid w:val="00AB728F"/>
    <w:rsid w:val="00AB791E"/>
    <w:rsid w:val="00AC5703"/>
    <w:rsid w:val="00AC5C81"/>
    <w:rsid w:val="00AD0E2A"/>
    <w:rsid w:val="00AD213D"/>
    <w:rsid w:val="00AF7E19"/>
    <w:rsid w:val="00B20264"/>
    <w:rsid w:val="00B20E1A"/>
    <w:rsid w:val="00B2641F"/>
    <w:rsid w:val="00B2712A"/>
    <w:rsid w:val="00B27A6C"/>
    <w:rsid w:val="00B528D2"/>
    <w:rsid w:val="00B55938"/>
    <w:rsid w:val="00B67C58"/>
    <w:rsid w:val="00B71DFC"/>
    <w:rsid w:val="00B725F1"/>
    <w:rsid w:val="00B76FB4"/>
    <w:rsid w:val="00B77A38"/>
    <w:rsid w:val="00B80411"/>
    <w:rsid w:val="00B96B00"/>
    <w:rsid w:val="00BB740B"/>
    <w:rsid w:val="00BC3506"/>
    <w:rsid w:val="00BD3AFD"/>
    <w:rsid w:val="00BD704E"/>
    <w:rsid w:val="00BE37E4"/>
    <w:rsid w:val="00BE75CE"/>
    <w:rsid w:val="00C123B1"/>
    <w:rsid w:val="00C25310"/>
    <w:rsid w:val="00C34D7F"/>
    <w:rsid w:val="00C4260D"/>
    <w:rsid w:val="00C56F1F"/>
    <w:rsid w:val="00C66646"/>
    <w:rsid w:val="00C73231"/>
    <w:rsid w:val="00C73DB8"/>
    <w:rsid w:val="00C75285"/>
    <w:rsid w:val="00C86A10"/>
    <w:rsid w:val="00CA60E8"/>
    <w:rsid w:val="00CB5855"/>
    <w:rsid w:val="00CB6A6A"/>
    <w:rsid w:val="00CC4027"/>
    <w:rsid w:val="00CC7C6F"/>
    <w:rsid w:val="00CD4929"/>
    <w:rsid w:val="00CD6123"/>
    <w:rsid w:val="00CE577E"/>
    <w:rsid w:val="00D00048"/>
    <w:rsid w:val="00D055A4"/>
    <w:rsid w:val="00D21E13"/>
    <w:rsid w:val="00D237C0"/>
    <w:rsid w:val="00D24FA6"/>
    <w:rsid w:val="00D31626"/>
    <w:rsid w:val="00D32477"/>
    <w:rsid w:val="00D3383F"/>
    <w:rsid w:val="00D36EC9"/>
    <w:rsid w:val="00D464CB"/>
    <w:rsid w:val="00D469F5"/>
    <w:rsid w:val="00D476AE"/>
    <w:rsid w:val="00D61106"/>
    <w:rsid w:val="00D623FB"/>
    <w:rsid w:val="00D62D67"/>
    <w:rsid w:val="00D6553D"/>
    <w:rsid w:val="00D75403"/>
    <w:rsid w:val="00D7577B"/>
    <w:rsid w:val="00D90B1D"/>
    <w:rsid w:val="00DA1DCA"/>
    <w:rsid w:val="00DB718D"/>
    <w:rsid w:val="00DC28F1"/>
    <w:rsid w:val="00DE4947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504F5"/>
    <w:rsid w:val="00E6075E"/>
    <w:rsid w:val="00E81087"/>
    <w:rsid w:val="00EC015C"/>
    <w:rsid w:val="00EC4C37"/>
    <w:rsid w:val="00EC6BF1"/>
    <w:rsid w:val="00ED65FA"/>
    <w:rsid w:val="00EE2065"/>
    <w:rsid w:val="00EE2B0C"/>
    <w:rsid w:val="00EF2CB1"/>
    <w:rsid w:val="00EF6334"/>
    <w:rsid w:val="00F13A03"/>
    <w:rsid w:val="00F42F1F"/>
    <w:rsid w:val="00F45D0A"/>
    <w:rsid w:val="00F53D26"/>
    <w:rsid w:val="00F541B2"/>
    <w:rsid w:val="00F6262A"/>
    <w:rsid w:val="00F62F5F"/>
    <w:rsid w:val="00F65C84"/>
    <w:rsid w:val="00F82F2A"/>
    <w:rsid w:val="00F93220"/>
    <w:rsid w:val="00FA0416"/>
    <w:rsid w:val="00FA3D50"/>
    <w:rsid w:val="00FA6266"/>
    <w:rsid w:val="00FC3E79"/>
    <w:rsid w:val="00FC485E"/>
    <w:rsid w:val="00FE038A"/>
    <w:rsid w:val="00FE0AA4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79E5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E79E5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E79E5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79E5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E79E5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E79E5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E79E5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E79E5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E79E5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3E79E5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3E79E5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3E79E5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3E79E5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3E79E5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3E79E5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3E79E5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3E79E5"/>
    <w:rPr>
      <w:b/>
      <w:bCs/>
    </w:rPr>
  </w:style>
  <w:style w:type="character" w:styleId="Uwydatnienie">
    <w:name w:val="Emphasis"/>
    <w:uiPriority w:val="99"/>
    <w:qFormat/>
    <w:rsid w:val="003E79E5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3E79E5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3E79E5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3E79E5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3E79E5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3E79E5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3E79E5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3E79E5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3E79E5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3E79E5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3E79E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3E79E5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3E79E5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E79E5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3E79E5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3E79E5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3E79E5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3E79E5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3E79E5"/>
    <w:pPr>
      <w:numPr>
        <w:numId w:val="1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3E79E5"/>
    <w:pPr>
      <w:numPr>
        <w:numId w:val="2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3E79E5"/>
    <w:pPr>
      <w:numPr>
        <w:numId w:val="3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3E79E5"/>
    <w:pPr>
      <w:numPr>
        <w:numId w:val="4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3E79E5"/>
    <w:pPr>
      <w:numPr>
        <w:numId w:val="5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3E79E5"/>
    <w:rPr>
      <w:color w:val="000000"/>
      <w:u w:val="single"/>
    </w:rPr>
  </w:style>
  <w:style w:type="character" w:styleId="Tytuksiki">
    <w:name w:val="Book Title"/>
    <w:uiPriority w:val="99"/>
    <w:qFormat/>
    <w:rsid w:val="003E79E5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3E79E5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3E79E5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3E79E5"/>
    <w:rPr>
      <w:i/>
      <w:iCs/>
      <w:color w:val="000000"/>
    </w:rPr>
  </w:style>
  <w:style w:type="character" w:styleId="Odwoaniedelikatne">
    <w:name w:val="Subtle Reference"/>
    <w:uiPriority w:val="99"/>
    <w:qFormat/>
    <w:rsid w:val="003E79E5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3E79E5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3E79E5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3E79E5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3E79E5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3E79E5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3E79E5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3E79E5"/>
    <w:rPr>
      <w:color w:val="000000"/>
      <w:sz w:val="20"/>
      <w:szCs w:val="20"/>
    </w:rPr>
  </w:style>
  <w:style w:type="character" w:styleId="Tekstzastpczy">
    <w:name w:val="Placeholder Text"/>
    <w:uiPriority w:val="99"/>
    <w:rsid w:val="003E79E5"/>
    <w:rPr>
      <w:color w:val="808080"/>
    </w:rPr>
  </w:style>
  <w:style w:type="paragraph" w:styleId="Podpis">
    <w:name w:val="Signature"/>
    <w:basedOn w:val="Normalny"/>
    <w:link w:val="PodpisZnak"/>
    <w:uiPriority w:val="99"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3E79E5"/>
    <w:rPr>
      <w:color w:val="000000"/>
      <w:sz w:val="20"/>
      <w:szCs w:val="20"/>
    </w:rPr>
  </w:style>
  <w:style w:type="table" w:customStyle="1" w:styleId="Styl6">
    <w:name w:val="Styl 6"/>
    <w:uiPriority w:val="99"/>
    <w:rsid w:val="003E79E5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3E79E5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3E79E5"/>
  </w:style>
  <w:style w:type="paragraph" w:styleId="Akapitzlist">
    <w:name w:val="List Paragraph"/>
    <w:basedOn w:val="Normalny"/>
    <w:uiPriority w:val="99"/>
    <w:qFormat/>
    <w:rsid w:val="003E79E5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E79E5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3E79E5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3E79E5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95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536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Równania. III etap edukacyjny</dc:subject>
  <dc:creator>Ania</dc:creator>
  <cp:keywords>Analiza, równanie, rozwiązanie, etapy rozwiązań, kąty obwód</cp:keywords>
  <cp:lastModifiedBy>Ania</cp:lastModifiedBy>
  <cp:revision>5</cp:revision>
  <cp:lastPrinted>2013-08-27T22:11:00Z</cp:lastPrinted>
  <dcterms:created xsi:type="dcterms:W3CDTF">2013-08-22T17:48:00Z</dcterms:created>
  <dcterms:modified xsi:type="dcterms:W3CDTF">2013-08-27T22:11:00Z</dcterms:modified>
</cp:coreProperties>
</file>